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6E33B2" w14:textId="77777777" w:rsidR="00F762D5" w:rsidRDefault="00000000">
      <w:pPr>
        <w:pStyle w:val="Heading1"/>
      </w:pPr>
      <w:r>
        <w:t>Shipping &amp; Ride Service Policy</w:t>
      </w:r>
    </w:p>
    <w:p w14:paraId="6AC20482" w14:textId="188C0BAA" w:rsidR="00F762D5" w:rsidRDefault="00000000">
      <w:r>
        <w:br/>
      </w:r>
    </w:p>
    <w:p w14:paraId="3033EF0E" w14:textId="03A38649" w:rsidR="00F762D5" w:rsidRPr="00BF2B73" w:rsidRDefault="00000000">
      <w:pPr>
        <w:pStyle w:val="Heading2"/>
        <w:rPr>
          <w:color w:val="0D0D0D" w:themeColor="text1" w:themeTint="F2"/>
        </w:rPr>
      </w:pPr>
      <w:r w:rsidRPr="00BF2B73">
        <w:rPr>
          <w:color w:val="0D0D0D" w:themeColor="text1" w:themeTint="F2"/>
        </w:rPr>
        <w:t>Shipping Policy – [Your Logistics App Name]</w:t>
      </w:r>
    </w:p>
    <w:p w14:paraId="5366C147" w14:textId="6EDC66A8" w:rsidR="00F762D5" w:rsidRDefault="00000000">
      <w:r>
        <w:t xml:space="preserve">At </w:t>
      </w:r>
      <w:proofErr w:type="spellStart"/>
      <w:r w:rsidR="00BF2B73">
        <w:t>DriWE</w:t>
      </w:r>
      <w:proofErr w:type="spellEnd"/>
      <w:r>
        <w:t>, we are committed to providing reliable and hassle-free logistics and delivery services. This Shipping Policy outlines how goods are picked up, transported, and delivered through our platform.</w:t>
      </w:r>
      <w:r>
        <w:br/>
      </w:r>
    </w:p>
    <w:p w14:paraId="2811AECA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Service Coverage</w:t>
      </w:r>
    </w:p>
    <w:p w14:paraId="496B47BC" w14:textId="317928D0" w:rsidR="00F762D5" w:rsidRDefault="00000000">
      <w:pPr>
        <w:pStyle w:val="ListBullet"/>
      </w:pPr>
      <w:r>
        <w:t xml:space="preserve">Our shipping services are currently available in </w:t>
      </w:r>
      <w:r w:rsidR="00BF2B73">
        <w:t>Pune</w:t>
      </w:r>
      <w:r>
        <w:t>.</w:t>
      </w:r>
    </w:p>
    <w:p w14:paraId="33ABD4A9" w14:textId="77777777" w:rsidR="00F762D5" w:rsidRDefault="00000000">
      <w:pPr>
        <w:pStyle w:val="ListBullet"/>
      </w:pPr>
      <w:r>
        <w:t>Service availability may vary based on location, time, and vehicle availability.</w:t>
      </w:r>
    </w:p>
    <w:p w14:paraId="620A174E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Order Placement &amp; Confirmation</w:t>
      </w:r>
    </w:p>
    <w:p w14:paraId="382D0937" w14:textId="7AD0C2FE" w:rsidR="00F762D5" w:rsidRDefault="00000000">
      <w:pPr>
        <w:pStyle w:val="ListBullet"/>
      </w:pPr>
      <w:r>
        <w:t xml:space="preserve">Users can place a shipping request via the </w:t>
      </w:r>
      <w:r w:rsidR="00BF2B73">
        <w:t>App</w:t>
      </w:r>
      <w:r>
        <w:t>.</w:t>
      </w:r>
    </w:p>
    <w:p w14:paraId="5BCF6069" w14:textId="5E5EE70C" w:rsidR="00BF2B73" w:rsidRDefault="00BF2B73">
      <w:pPr>
        <w:pStyle w:val="ListBullet"/>
      </w:pPr>
      <w:r>
        <w:t>User can select the ride to make the courier</w:t>
      </w:r>
      <w:r w:rsidR="00092378">
        <w:t>.</w:t>
      </w:r>
      <w:r>
        <w:t xml:space="preserve"> </w:t>
      </w:r>
    </w:p>
    <w:p w14:paraId="6E3C3B9F" w14:textId="7DFFDB6D" w:rsidR="00BF2B73" w:rsidRDefault="00BF2B73">
      <w:pPr>
        <w:pStyle w:val="ListBullet"/>
      </w:pPr>
      <w:r>
        <w:t xml:space="preserve">Fill the required detail </w:t>
      </w:r>
      <w:r w:rsidR="00092378">
        <w:t xml:space="preserve">and place your drop </w:t>
      </w:r>
      <w:proofErr w:type="gramStart"/>
      <w:r w:rsidR="00092378">
        <w:t>locations .</w:t>
      </w:r>
      <w:proofErr w:type="gramEnd"/>
    </w:p>
    <w:p w14:paraId="32C762D1" w14:textId="1053983A" w:rsidR="00F762D5" w:rsidRDefault="00000000">
      <w:pPr>
        <w:pStyle w:val="ListBullet"/>
      </w:pPr>
      <w:r>
        <w:t xml:space="preserve">Once the request is confirmed, you will receive a booking </w:t>
      </w:r>
      <w:proofErr w:type="spellStart"/>
      <w:proofErr w:type="gramStart"/>
      <w:r w:rsidR="00092378">
        <w:t>otp</w:t>
      </w:r>
      <w:proofErr w:type="spellEnd"/>
      <w:r w:rsidR="00092378">
        <w:t xml:space="preserve"> </w:t>
      </w:r>
      <w:r>
        <w:t xml:space="preserve"> and</w:t>
      </w:r>
      <w:proofErr w:type="gramEnd"/>
      <w:r>
        <w:t xml:space="preserve"> drive</w:t>
      </w:r>
      <w:r w:rsidR="00092378">
        <w:t xml:space="preserve">r </w:t>
      </w:r>
      <w:r>
        <w:t>vehicle details.</w:t>
      </w:r>
    </w:p>
    <w:p w14:paraId="2626AB9E" w14:textId="77777777" w:rsidR="00F762D5" w:rsidRDefault="00000000">
      <w:pPr>
        <w:pStyle w:val="ListBullet"/>
      </w:pPr>
      <w:r>
        <w:t>Orders are subject to acceptance based on vehicle availability, item type, and serviceable areas.</w:t>
      </w:r>
    </w:p>
    <w:p w14:paraId="34928F03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Pick-up &amp; Delivery</w:t>
      </w:r>
    </w:p>
    <w:p w14:paraId="75852BEC" w14:textId="77777777" w:rsidR="00F762D5" w:rsidRDefault="00000000">
      <w:pPr>
        <w:pStyle w:val="ListBullet"/>
      </w:pPr>
      <w:r>
        <w:t>Pick-up is done from the address provided by the customer.</w:t>
      </w:r>
    </w:p>
    <w:p w14:paraId="10F2E1AA" w14:textId="77777777" w:rsidR="00F762D5" w:rsidRDefault="00000000">
      <w:pPr>
        <w:pStyle w:val="ListBullet"/>
      </w:pPr>
      <w:r>
        <w:t>Delivery will be made to the address specified at the time of booking.</w:t>
      </w:r>
    </w:p>
    <w:p w14:paraId="50C80402" w14:textId="77777777" w:rsidR="00F762D5" w:rsidRDefault="00000000">
      <w:pPr>
        <w:pStyle w:val="ListBullet"/>
      </w:pPr>
      <w:r>
        <w:t>Customers must ensure that:</w:t>
      </w:r>
    </w:p>
    <w:p w14:paraId="244EA4FC" w14:textId="77777777" w:rsidR="00F762D5" w:rsidRDefault="00000000">
      <w:pPr>
        <w:pStyle w:val="ListBullet"/>
      </w:pPr>
      <w:r>
        <w:t>- Items are securely packed.</w:t>
      </w:r>
    </w:p>
    <w:p w14:paraId="11120798" w14:textId="2D569764" w:rsidR="00092378" w:rsidRDefault="00092378">
      <w:pPr>
        <w:pStyle w:val="ListBullet"/>
      </w:pPr>
      <w:r>
        <w:t xml:space="preserve">-Use better quality of adhesive tape </w:t>
      </w:r>
    </w:p>
    <w:p w14:paraId="781C0C5E" w14:textId="77777777" w:rsidR="00F762D5" w:rsidRDefault="00000000">
      <w:pPr>
        <w:pStyle w:val="ListBullet"/>
      </w:pPr>
      <w:r>
        <w:t>- Pick-up and drop locations are accurate and accessible.</w:t>
      </w:r>
    </w:p>
    <w:p w14:paraId="67137486" w14:textId="77777777" w:rsidR="00F762D5" w:rsidRDefault="00000000">
      <w:pPr>
        <w:pStyle w:val="ListBullet"/>
      </w:pPr>
      <w:r>
        <w:t>- Someone is available at both locations to hand over/receive the goods.</w:t>
      </w:r>
    </w:p>
    <w:p w14:paraId="706A149D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Item Restrictions</w:t>
      </w:r>
    </w:p>
    <w:p w14:paraId="63002F40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>Perishable and Food items,</w:t>
      </w:r>
    </w:p>
    <w:p w14:paraId="274583E2" w14:textId="6B3ECB0A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>LEDs, LCDs, plasma, OLED and any kind of television screens,</w:t>
      </w:r>
    </w:p>
    <w:p w14:paraId="30E1432E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>Liquid product, livestock, perishables, live plants,</w:t>
      </w:r>
    </w:p>
    <w:p w14:paraId="4CDAF987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>Flammable items (firecrackers, oil cans, adhesives, paint cans), explosives (arms, ammunition, fireworks, flares, gunpowder, airbag inflators), fire extinguishers, electric lighter/cigarette</w:t>
      </w:r>
    </w:p>
    <w:p w14:paraId="07A38444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 xml:space="preserve">Platinum, gold, silver, artificial </w:t>
      </w:r>
      <w:proofErr w:type="spellStart"/>
      <w:r w:rsidRPr="00763582">
        <w:rPr>
          <w:lang w:val="en-IN"/>
        </w:rPr>
        <w:t>jewelry</w:t>
      </w:r>
      <w:proofErr w:type="spellEnd"/>
      <w:r w:rsidRPr="00763582">
        <w:rPr>
          <w:lang w:val="en-IN"/>
        </w:rPr>
        <w:t>, gem, precious, semi-precious metals or stones in any form including bricks</w:t>
      </w:r>
    </w:p>
    <w:p w14:paraId="2715DE7A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>Alcohol/tobacco/ medicines/drugs/poisonous goods, toxic and infectious items,</w:t>
      </w:r>
    </w:p>
    <w:p w14:paraId="0D04A386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lastRenderedPageBreak/>
        <w:t xml:space="preserve">Valuable items, electronic devices, </w:t>
      </w:r>
      <w:proofErr w:type="gramStart"/>
      <w:r w:rsidRPr="00763582">
        <w:rPr>
          <w:lang w:val="en-IN"/>
        </w:rPr>
        <w:t>high capacity</w:t>
      </w:r>
      <w:proofErr w:type="gramEnd"/>
      <w:r w:rsidRPr="00763582">
        <w:rPr>
          <w:lang w:val="en-IN"/>
        </w:rPr>
        <w:t xml:space="preserve"> batteries such as car batteries, generator batteries,</w:t>
      </w:r>
    </w:p>
    <w:p w14:paraId="0601FDD0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>Machinery parts containing oil, grease, fuel or batteries, corrosive items (acids, chemicals),</w:t>
      </w:r>
    </w:p>
    <w:p w14:paraId="1572B589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 xml:space="preserve">Radioactive material, Magnetized </w:t>
      </w:r>
      <w:proofErr w:type="spellStart"/>
      <w:proofErr w:type="gramStart"/>
      <w:r w:rsidRPr="00763582">
        <w:rPr>
          <w:lang w:val="en-IN"/>
        </w:rPr>
        <w:t>materials,Pressurized</w:t>
      </w:r>
      <w:proofErr w:type="spellEnd"/>
      <w:proofErr w:type="gramEnd"/>
      <w:r w:rsidRPr="00763582">
        <w:rPr>
          <w:lang w:val="en-IN"/>
        </w:rPr>
        <w:t xml:space="preserve"> </w:t>
      </w:r>
      <w:proofErr w:type="spellStart"/>
      <w:proofErr w:type="gramStart"/>
      <w:r w:rsidRPr="00763582">
        <w:rPr>
          <w:lang w:val="en-IN"/>
        </w:rPr>
        <w:t>Containers,Narcotic</w:t>
      </w:r>
      <w:proofErr w:type="spellEnd"/>
      <w:proofErr w:type="gramEnd"/>
      <w:r w:rsidRPr="00763582">
        <w:rPr>
          <w:lang w:val="en-IN"/>
        </w:rPr>
        <w:t xml:space="preserve"> Substances &amp; Medical and research equipment</w:t>
      </w:r>
    </w:p>
    <w:p w14:paraId="6CAAF93F" w14:textId="77777777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 xml:space="preserve">Indian postal articles such as stamps and articles like coins, banknotes, currency notes, Sodexo or securities of any kind payable to bearer, </w:t>
      </w:r>
      <w:proofErr w:type="spellStart"/>
      <w:r w:rsidRPr="00763582">
        <w:rPr>
          <w:lang w:val="en-IN"/>
        </w:rPr>
        <w:t>traveler's</w:t>
      </w:r>
      <w:proofErr w:type="spellEnd"/>
      <w:r w:rsidRPr="00763582">
        <w:rPr>
          <w:lang w:val="en-IN"/>
        </w:rPr>
        <w:t xml:space="preserve"> cheques,</w:t>
      </w:r>
    </w:p>
    <w:p w14:paraId="7628D3BB" w14:textId="7189E907" w:rsid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r w:rsidRPr="00763582">
        <w:rPr>
          <w:lang w:val="en-IN"/>
        </w:rPr>
        <w:t>Gambling devices, lottery tickets, pornographic material</w:t>
      </w:r>
    </w:p>
    <w:p w14:paraId="4E6AAB66" w14:textId="2C5BA93E" w:rsidR="00763582" w:rsidRPr="00763582" w:rsidRDefault="00763582" w:rsidP="00763582">
      <w:pPr>
        <w:pStyle w:val="ListParagraph"/>
        <w:numPr>
          <w:ilvl w:val="0"/>
          <w:numId w:val="12"/>
        </w:numPr>
        <w:rPr>
          <w:lang w:val="en-IN"/>
        </w:rPr>
      </w:pPr>
      <w:proofErr w:type="spellStart"/>
      <w:r>
        <w:rPr>
          <w:lang w:val="en-IN"/>
        </w:rPr>
        <w:t>DriWE</w:t>
      </w:r>
      <w:proofErr w:type="spellEnd"/>
      <w:r>
        <w:rPr>
          <w:lang w:val="en-IN"/>
        </w:rPr>
        <w:t xml:space="preserve"> is not responsible if any substance as mention above is </w:t>
      </w:r>
      <w:proofErr w:type="spellStart"/>
      <w:proofErr w:type="gramStart"/>
      <w:r>
        <w:rPr>
          <w:lang w:val="en-IN"/>
        </w:rPr>
        <w:t>courier,DriWE</w:t>
      </w:r>
      <w:proofErr w:type="spellEnd"/>
      <w:proofErr w:type="gramEnd"/>
      <w:r>
        <w:rPr>
          <w:lang w:val="en-IN"/>
        </w:rPr>
        <w:t xml:space="preserve"> don’t have any license to carry any of this article </w:t>
      </w:r>
    </w:p>
    <w:p w14:paraId="73DA9A4B" w14:textId="77777777" w:rsidR="00F762D5" w:rsidRPr="00AB6971" w:rsidRDefault="00000000" w:rsidP="00AB6971">
      <w:pPr>
        <w:pStyle w:val="Heading3"/>
        <w:rPr>
          <w:color w:val="0D0D0D" w:themeColor="text1" w:themeTint="F2"/>
        </w:rPr>
      </w:pPr>
      <w:r w:rsidRPr="00AB6971">
        <w:rPr>
          <w:color w:val="0D0D0D" w:themeColor="text1" w:themeTint="F2"/>
        </w:rPr>
        <w:t>Delivery Timelines</w:t>
      </w:r>
    </w:p>
    <w:p w14:paraId="245E2CFA" w14:textId="77777777" w:rsidR="00F762D5" w:rsidRDefault="00000000">
      <w:pPr>
        <w:pStyle w:val="ListBullet"/>
      </w:pPr>
      <w:r>
        <w:t>Delivery times depend on distance, traffic, weather, and other operational factors.</w:t>
      </w:r>
    </w:p>
    <w:p w14:paraId="4BF044DE" w14:textId="77777777" w:rsidR="00F762D5" w:rsidRDefault="00000000">
      <w:pPr>
        <w:pStyle w:val="ListBullet"/>
      </w:pPr>
      <w:r>
        <w:t>We make reasonable efforts to ensure on-time deliveries, but delays may occur.</w:t>
      </w:r>
    </w:p>
    <w:p w14:paraId="5B8ECE84" w14:textId="77777777" w:rsidR="00F762D5" w:rsidRDefault="00000000">
      <w:pPr>
        <w:pStyle w:val="ListBullet"/>
      </w:pPr>
      <w:r>
        <w:t>Estimated delivery times will be shown during booking.</w:t>
      </w:r>
    </w:p>
    <w:p w14:paraId="10957DF1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Shipping Charges</w:t>
      </w:r>
    </w:p>
    <w:p w14:paraId="520D2DD0" w14:textId="48F8640F" w:rsidR="00F762D5" w:rsidRDefault="00000000">
      <w:pPr>
        <w:pStyle w:val="ListBullet"/>
      </w:pPr>
      <w:r>
        <w:t>Charges are calculated based on</w:t>
      </w:r>
      <w:r w:rsidR="00AB6971">
        <w:t xml:space="preserve"> km and </w:t>
      </w:r>
      <w:proofErr w:type="gramStart"/>
      <w:r w:rsidR="00AB6971">
        <w:t>timing .</w:t>
      </w:r>
      <w:proofErr w:type="gramEnd"/>
    </w:p>
    <w:p w14:paraId="5EA3654B" w14:textId="1110B6C6" w:rsidR="00F762D5" w:rsidRDefault="00000000">
      <w:pPr>
        <w:pStyle w:val="ListBullet"/>
      </w:pPr>
      <w:r>
        <w:t xml:space="preserve">- Distance (pick-up </w:t>
      </w:r>
      <w:r w:rsidR="00AB6971">
        <w:t xml:space="preserve">– stops – drop </w:t>
      </w:r>
      <w:proofErr w:type="gramStart"/>
      <w:r w:rsidR="00AB6971">
        <w:t>location )</w:t>
      </w:r>
      <w:proofErr w:type="gramEnd"/>
    </w:p>
    <w:p w14:paraId="3D71DB31" w14:textId="77777777" w:rsidR="00F762D5" w:rsidRDefault="00000000">
      <w:pPr>
        <w:pStyle w:val="ListBullet"/>
      </w:pPr>
      <w:r>
        <w:t>- Vehicle type (two-wheeler, mini truck, etc.).</w:t>
      </w:r>
    </w:p>
    <w:p w14:paraId="53F2C4AF" w14:textId="77777777" w:rsidR="00F762D5" w:rsidRDefault="00000000">
      <w:pPr>
        <w:pStyle w:val="ListBullet"/>
      </w:pPr>
      <w:r>
        <w:t>- Additional services (waiting time, loading/unloading assistance).</w:t>
      </w:r>
    </w:p>
    <w:p w14:paraId="23705E45" w14:textId="77777777" w:rsidR="00F762D5" w:rsidRDefault="00000000">
      <w:pPr>
        <w:pStyle w:val="ListBullet"/>
      </w:pPr>
      <w:r>
        <w:t>Exact charges are shown before confirming the booking.</w:t>
      </w:r>
    </w:p>
    <w:p w14:paraId="28DD37BD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Tracking</w:t>
      </w:r>
    </w:p>
    <w:p w14:paraId="49B009C1" w14:textId="77777777" w:rsidR="00F762D5" w:rsidRDefault="00000000">
      <w:pPr>
        <w:pStyle w:val="ListBullet"/>
      </w:pPr>
      <w:r>
        <w:t>All shipments can be tracked live via the app.</w:t>
      </w:r>
    </w:p>
    <w:p w14:paraId="0172FE85" w14:textId="77777777" w:rsidR="00F762D5" w:rsidRDefault="00000000">
      <w:pPr>
        <w:pStyle w:val="ListBullet"/>
      </w:pPr>
      <w:r>
        <w:t>Customers will also receive SMS/Email/Push notifications regarding order status.</w:t>
      </w:r>
    </w:p>
    <w:p w14:paraId="339AD9C8" w14:textId="0BBE37EB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 xml:space="preserve">Cancellations </w:t>
      </w:r>
    </w:p>
    <w:p w14:paraId="56A1A09A" w14:textId="77777777" w:rsidR="00F762D5" w:rsidRDefault="00000000">
      <w:pPr>
        <w:pStyle w:val="ListBullet"/>
      </w:pPr>
      <w:r>
        <w:t>Orders can be cancelled before vehicle dispatch at no extra charge.</w:t>
      </w:r>
    </w:p>
    <w:p w14:paraId="119B1C36" w14:textId="25E93E56" w:rsidR="00F762D5" w:rsidRDefault="00AB6971">
      <w:pPr>
        <w:pStyle w:val="ListBullet"/>
      </w:pPr>
      <w:r>
        <w:t>Cancellation c</w:t>
      </w:r>
      <w:r w:rsidR="004E525B">
        <w:t>a</w:t>
      </w:r>
      <w:r>
        <w:t>nnot be done after the parcel has been picked</w:t>
      </w:r>
      <w:r w:rsidR="00000000">
        <w:t>.</w:t>
      </w:r>
    </w:p>
    <w:p w14:paraId="7D3CFB5C" w14:textId="35F65708" w:rsidR="004E525B" w:rsidRDefault="004E525B" w:rsidP="004E525B">
      <w:pPr>
        <w:pStyle w:val="ListBullet"/>
        <w:numPr>
          <w:ilvl w:val="0"/>
          <w:numId w:val="0"/>
        </w:numPr>
        <w:ind w:left="360"/>
      </w:pPr>
    </w:p>
    <w:p w14:paraId="069600C3" w14:textId="21382BD5" w:rsidR="00F762D5" w:rsidRDefault="00F762D5" w:rsidP="00AB6971">
      <w:pPr>
        <w:pStyle w:val="ListBullet"/>
        <w:numPr>
          <w:ilvl w:val="0"/>
          <w:numId w:val="0"/>
        </w:numPr>
        <w:ind w:left="360"/>
      </w:pPr>
    </w:p>
    <w:p w14:paraId="43A7F4B5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Liability &amp; Claims</w:t>
      </w:r>
    </w:p>
    <w:p w14:paraId="1D63A29E" w14:textId="52C283F9" w:rsidR="00F762D5" w:rsidRDefault="00000000">
      <w:pPr>
        <w:pStyle w:val="ListBullet"/>
      </w:pPr>
      <w:r>
        <w:t>Our liability is limited to the declared value of the good</w:t>
      </w:r>
    </w:p>
    <w:p w14:paraId="450CB490" w14:textId="4B918E1F" w:rsidR="00092378" w:rsidRPr="00092378" w:rsidRDefault="00092378" w:rsidP="00092378">
      <w:pPr>
        <w:pStyle w:val="ListBullet"/>
        <w:rPr>
          <w:lang w:val="en-IN" w:eastAsia="en-IN" w:bidi="hi-IN"/>
        </w:rPr>
      </w:pPr>
      <w:r w:rsidRPr="00092378">
        <w:rPr>
          <w:lang w:val="en-IN" w:eastAsia="en-IN" w:bidi="hi-IN"/>
        </w:rPr>
        <w:t xml:space="preserve">Perishable Articles: Parties shall not tender for transportation any consignment containing perishable </w:t>
      </w:r>
      <w:r w:rsidR="00763582">
        <w:rPr>
          <w:lang w:val="en-IN" w:eastAsia="en-IN" w:bidi="hi-IN"/>
        </w:rPr>
        <w:t>product</w:t>
      </w:r>
      <w:r w:rsidRPr="00092378">
        <w:rPr>
          <w:lang w:val="en-IN" w:eastAsia="en-IN" w:bidi="hi-IN"/>
        </w:rPr>
        <w:t xml:space="preserve"> shelf life of less than 7 days. </w:t>
      </w:r>
      <w:proofErr w:type="spellStart"/>
      <w:r w:rsidR="00763582">
        <w:rPr>
          <w:lang w:val="en-IN" w:eastAsia="en-IN" w:bidi="hi-IN"/>
        </w:rPr>
        <w:t>DriWE</w:t>
      </w:r>
      <w:proofErr w:type="spellEnd"/>
      <w:r w:rsidR="00763582">
        <w:rPr>
          <w:lang w:val="en-IN" w:eastAsia="en-IN" w:bidi="hi-IN"/>
        </w:rPr>
        <w:t xml:space="preserve"> </w:t>
      </w:r>
      <w:r w:rsidRPr="00092378">
        <w:rPr>
          <w:lang w:val="en-IN" w:eastAsia="en-IN" w:bidi="hi-IN"/>
        </w:rPr>
        <w:t>shall not be liable for any loss or damage to any such consignment arising consequent to any delay in delivery</w:t>
      </w:r>
    </w:p>
    <w:p w14:paraId="1262393B" w14:textId="4889F132" w:rsidR="00F762D5" w:rsidRDefault="00000000">
      <w:pPr>
        <w:pStyle w:val="ListBullet"/>
      </w:pPr>
      <w:r>
        <w:t xml:space="preserve">Claims for lost or damaged items must be reported within </w:t>
      </w:r>
      <w:r w:rsidR="004E525B">
        <w:t>3 days</w:t>
      </w:r>
      <w:r>
        <w:t xml:space="preserve"> of delivery.</w:t>
      </w:r>
    </w:p>
    <w:p w14:paraId="5D3A37E4" w14:textId="652A1EC2" w:rsidR="00F762D5" w:rsidRDefault="00F762D5" w:rsidP="004E525B">
      <w:pPr>
        <w:pStyle w:val="ListBullet"/>
        <w:numPr>
          <w:ilvl w:val="0"/>
          <w:numId w:val="0"/>
        </w:numPr>
        <w:ind w:left="360"/>
      </w:pPr>
    </w:p>
    <w:p w14:paraId="1D7F0D28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Customer Support</w:t>
      </w:r>
    </w:p>
    <w:p w14:paraId="2E287D84" w14:textId="77777777" w:rsidR="00F762D5" w:rsidRDefault="00000000">
      <w:pPr>
        <w:pStyle w:val="ListBullet"/>
      </w:pPr>
      <w:r>
        <w:t>For queries, complaints, or assistance:</w:t>
      </w:r>
    </w:p>
    <w:p w14:paraId="6263FD74" w14:textId="0541FAD9" w:rsidR="00F762D5" w:rsidRDefault="004E525B">
      <w:pPr>
        <w:pStyle w:val="ListBullet"/>
      </w:pPr>
      <w:r>
        <w:lastRenderedPageBreak/>
        <w:t>Number-</w:t>
      </w:r>
      <w:r w:rsidR="00C22581" w:rsidRPr="00C22581">
        <w:t>866 988 8996</w:t>
      </w:r>
    </w:p>
    <w:p w14:paraId="30FF3670" w14:textId="4741B75F" w:rsidR="00F762D5" w:rsidRDefault="004E525B">
      <w:pPr>
        <w:pStyle w:val="ListBullet"/>
      </w:pPr>
      <w:r>
        <w:t>Mail-hello@driwe.in</w:t>
      </w:r>
    </w:p>
    <w:p w14:paraId="49D844B9" w14:textId="4727F278" w:rsidR="00F762D5" w:rsidRDefault="00F762D5" w:rsidP="004E525B">
      <w:pPr>
        <w:pStyle w:val="ListBullet"/>
        <w:numPr>
          <w:ilvl w:val="0"/>
          <w:numId w:val="0"/>
        </w:numPr>
        <w:ind w:left="360"/>
      </w:pPr>
    </w:p>
    <w:p w14:paraId="08D1457A" w14:textId="628DBE02" w:rsidR="00F762D5" w:rsidRPr="00BF2B73" w:rsidRDefault="00000000">
      <w:pPr>
        <w:pStyle w:val="Heading2"/>
        <w:rPr>
          <w:color w:val="0D0D0D" w:themeColor="text1" w:themeTint="F2"/>
        </w:rPr>
      </w:pPr>
      <w:r w:rsidRPr="00BF2B73">
        <w:rPr>
          <w:color w:val="0D0D0D" w:themeColor="text1" w:themeTint="F2"/>
        </w:rPr>
        <w:t xml:space="preserve"> Ride / Service Policy – DriWE</w:t>
      </w:r>
    </w:p>
    <w:p w14:paraId="5F630BBF" w14:textId="77777777" w:rsidR="00F762D5" w:rsidRDefault="00000000">
      <w:r>
        <w:t>Welcome to DriWE! Your safe, affordable, and reliable travel partner. This Ride/Service Policy explains how our cab services operate, including booking, ride timelines, cancellations, and customer responsibilities.</w:t>
      </w:r>
      <w:r>
        <w:br/>
      </w:r>
    </w:p>
    <w:p w14:paraId="75C68197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Service Coverage</w:t>
      </w:r>
    </w:p>
    <w:p w14:paraId="5B666A93" w14:textId="77777777" w:rsidR="00F762D5" w:rsidRDefault="00000000">
      <w:pPr>
        <w:pStyle w:val="ListBullet"/>
      </w:pPr>
      <w:r>
        <w:t>DriWE currently operates in [list cities/regions].</w:t>
      </w:r>
    </w:p>
    <w:p w14:paraId="031378D3" w14:textId="77777777" w:rsidR="00F762D5" w:rsidRDefault="00000000">
      <w:pPr>
        <w:pStyle w:val="ListBullet"/>
      </w:pPr>
      <w:r>
        <w:t>Service availability may depend on time, location, and cab availability.</w:t>
      </w:r>
    </w:p>
    <w:p w14:paraId="1D0EEDF4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Booking &amp; Confirmation</w:t>
      </w:r>
    </w:p>
    <w:p w14:paraId="60CB5F11" w14:textId="77777777" w:rsidR="00F762D5" w:rsidRDefault="00000000">
      <w:pPr>
        <w:pStyle w:val="ListBullet"/>
      </w:pPr>
      <w:r>
        <w:t>Rides can be booked via the DriWE App.</w:t>
      </w:r>
    </w:p>
    <w:p w14:paraId="750AED35" w14:textId="77777777" w:rsidR="00F762D5" w:rsidRDefault="00000000">
      <w:pPr>
        <w:pStyle w:val="ListBullet"/>
      </w:pPr>
      <w:r>
        <w:t>Once booked, you will receive driver details, vehicle details, and fare estimate.</w:t>
      </w:r>
    </w:p>
    <w:p w14:paraId="3F3B08E2" w14:textId="77777777" w:rsidR="00F762D5" w:rsidRDefault="00000000">
      <w:pPr>
        <w:pStyle w:val="ListBullet"/>
      </w:pPr>
      <w:r>
        <w:t>Booking confirmation is subject to cab availability.</w:t>
      </w:r>
    </w:p>
    <w:p w14:paraId="56D09F0A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Pick-up &amp; Drop</w:t>
      </w:r>
    </w:p>
    <w:p w14:paraId="1C7233C7" w14:textId="77777777" w:rsidR="00F762D5" w:rsidRDefault="00000000">
      <w:pPr>
        <w:pStyle w:val="ListBullet"/>
      </w:pPr>
      <w:r>
        <w:t>The driver will arrive at the pick-up location provided in the app.</w:t>
      </w:r>
    </w:p>
    <w:p w14:paraId="64391768" w14:textId="77777777" w:rsidR="00F762D5" w:rsidRDefault="00000000">
      <w:pPr>
        <w:pStyle w:val="ListBullet"/>
      </w:pPr>
      <w:r>
        <w:t>Customers are requested to be at the pick-up point at the scheduled time.</w:t>
      </w:r>
    </w:p>
    <w:p w14:paraId="7D43E0DF" w14:textId="77777777" w:rsidR="00F762D5" w:rsidRDefault="00000000">
      <w:pPr>
        <w:pStyle w:val="ListBullet"/>
      </w:pPr>
      <w:r>
        <w:t>Drop will only be to the destination entered at booking unless modified in-app.</w:t>
      </w:r>
    </w:p>
    <w:p w14:paraId="3016C106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Ride Timelines</w:t>
      </w:r>
    </w:p>
    <w:p w14:paraId="73F7E050" w14:textId="77777777" w:rsidR="00F762D5" w:rsidRDefault="00000000">
      <w:pPr>
        <w:pStyle w:val="ListBullet"/>
      </w:pPr>
      <w:r>
        <w:t>Estimated arrival times (ETA) may vary due to traffic, weather, or unforeseen conditions.</w:t>
      </w:r>
    </w:p>
    <w:p w14:paraId="076554CD" w14:textId="77777777" w:rsidR="00F762D5" w:rsidRDefault="00000000">
      <w:pPr>
        <w:pStyle w:val="ListBullet"/>
      </w:pPr>
      <w:r>
        <w:t>We make best efforts to ensure timely pick-up and drop, but delays may occur.</w:t>
      </w:r>
    </w:p>
    <w:p w14:paraId="5572FA23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Fare &amp; Charges</w:t>
      </w:r>
    </w:p>
    <w:p w14:paraId="36F2FD5D" w14:textId="77777777" w:rsidR="00F762D5" w:rsidRDefault="00000000">
      <w:pPr>
        <w:pStyle w:val="ListBullet"/>
      </w:pPr>
      <w:r>
        <w:t>Fares are calculated based on:</w:t>
      </w:r>
    </w:p>
    <w:p w14:paraId="22EE9ACD" w14:textId="77777777" w:rsidR="00F762D5" w:rsidRDefault="00000000">
      <w:pPr>
        <w:pStyle w:val="ListBullet"/>
      </w:pPr>
      <w:r>
        <w:t>- Base fare (minimum charge).</w:t>
      </w:r>
    </w:p>
    <w:p w14:paraId="36B55EEC" w14:textId="77777777" w:rsidR="00F762D5" w:rsidRDefault="00000000">
      <w:pPr>
        <w:pStyle w:val="ListBullet"/>
      </w:pPr>
      <w:r>
        <w:t>- Distance traveled &amp; time taken.</w:t>
      </w:r>
    </w:p>
    <w:p w14:paraId="67076344" w14:textId="77777777" w:rsidR="00F762D5" w:rsidRDefault="00000000">
      <w:pPr>
        <w:pStyle w:val="ListBullet"/>
      </w:pPr>
      <w:r>
        <w:t>- Dynamic pricing (if applicable during peak hours).</w:t>
      </w:r>
    </w:p>
    <w:p w14:paraId="2178183F" w14:textId="77777777" w:rsidR="00F762D5" w:rsidRDefault="00000000">
      <w:pPr>
        <w:pStyle w:val="ListBullet"/>
      </w:pPr>
      <w:r>
        <w:t>Toll charges, parking fees, and state permits (if any) are payable by the rider.</w:t>
      </w:r>
    </w:p>
    <w:p w14:paraId="1746FBFC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Cancellation Policy</w:t>
      </w:r>
    </w:p>
    <w:p w14:paraId="193DB6E2" w14:textId="77777777" w:rsidR="00F762D5" w:rsidRDefault="00000000">
      <w:pPr>
        <w:pStyle w:val="ListBullet"/>
      </w:pPr>
      <w:r>
        <w:t>Rides can be cancelled before the driver reaches the pick-up point at no cost.</w:t>
      </w:r>
    </w:p>
    <w:p w14:paraId="6F9DC8C0" w14:textId="77777777" w:rsidR="00F762D5" w:rsidRDefault="00000000">
      <w:pPr>
        <w:pStyle w:val="ListBullet"/>
      </w:pPr>
      <w:r>
        <w:t>If cancelled after driver arrival or if the rider is a no-show, cancellation charges may apply.</w:t>
      </w:r>
    </w:p>
    <w:p w14:paraId="132B66FD" w14:textId="77777777" w:rsidR="00F762D5" w:rsidRDefault="00000000">
      <w:pPr>
        <w:pStyle w:val="ListBullet"/>
      </w:pPr>
      <w:r>
        <w:t>Refunds (if applicable) are processed within [X business days].</w:t>
      </w:r>
    </w:p>
    <w:p w14:paraId="031AA77E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Passenger Responsibilities</w:t>
      </w:r>
    </w:p>
    <w:p w14:paraId="30984D5D" w14:textId="77777777" w:rsidR="00F762D5" w:rsidRDefault="00000000">
      <w:pPr>
        <w:pStyle w:val="ListBullet"/>
      </w:pPr>
      <w:r>
        <w:t>Ensure the pick-up and drop-off locations are accurate and accessible.</w:t>
      </w:r>
    </w:p>
    <w:p w14:paraId="5DDCB24A" w14:textId="77777777" w:rsidR="00F762D5" w:rsidRDefault="00000000">
      <w:pPr>
        <w:pStyle w:val="ListBullet"/>
      </w:pPr>
      <w:r>
        <w:t>Wear seatbelts at all times during the ride.</w:t>
      </w:r>
    </w:p>
    <w:p w14:paraId="76B0B8FD" w14:textId="77777777" w:rsidR="00F762D5" w:rsidRDefault="00000000">
      <w:pPr>
        <w:pStyle w:val="ListBullet"/>
      </w:pPr>
      <w:r>
        <w:lastRenderedPageBreak/>
        <w:t>No carrying of hazardous, illegal, or restricted items.</w:t>
      </w:r>
    </w:p>
    <w:p w14:paraId="74B5C8A1" w14:textId="77777777" w:rsidR="00F762D5" w:rsidRDefault="00000000">
      <w:pPr>
        <w:pStyle w:val="ListBullet"/>
      </w:pPr>
      <w:r>
        <w:t>Treat drivers with respect and follow community guidelines.</w:t>
      </w:r>
    </w:p>
    <w:p w14:paraId="7CDEB91A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Safety &amp; Tracking</w:t>
      </w:r>
    </w:p>
    <w:p w14:paraId="07701AF3" w14:textId="77777777" w:rsidR="00F762D5" w:rsidRDefault="00000000">
      <w:pPr>
        <w:pStyle w:val="ListBullet"/>
      </w:pPr>
      <w:r>
        <w:t>All rides are GPS tracked for safety.</w:t>
      </w:r>
    </w:p>
    <w:p w14:paraId="72C6A388" w14:textId="77777777" w:rsidR="00F762D5" w:rsidRDefault="00000000">
      <w:pPr>
        <w:pStyle w:val="ListBullet"/>
      </w:pPr>
      <w:r>
        <w:t>Share ride details with friends/family via the in-app share option.</w:t>
      </w:r>
    </w:p>
    <w:p w14:paraId="497C8EA5" w14:textId="77777777" w:rsidR="00F762D5" w:rsidRDefault="00000000">
      <w:pPr>
        <w:pStyle w:val="ListBullet"/>
      </w:pPr>
      <w:r>
        <w:t>24/7 emergency helpline available within the app.</w:t>
      </w:r>
    </w:p>
    <w:p w14:paraId="4A791BB2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Liability</w:t>
      </w:r>
    </w:p>
    <w:p w14:paraId="232847A5" w14:textId="77777777" w:rsidR="00F762D5" w:rsidRDefault="00000000">
      <w:pPr>
        <w:pStyle w:val="ListBullet"/>
      </w:pPr>
      <w:r>
        <w:t>DriWE ensures best safety measures, but is not responsible for delays due to traffic, natural disasters, strikes, or government restrictions.</w:t>
      </w:r>
    </w:p>
    <w:p w14:paraId="5B513F76" w14:textId="77777777" w:rsidR="00F762D5" w:rsidRDefault="00000000">
      <w:pPr>
        <w:pStyle w:val="ListBullet"/>
      </w:pPr>
      <w:r>
        <w:t>Any misconduct or violation of terms may lead to suspension of rider accounts.</w:t>
      </w:r>
    </w:p>
    <w:p w14:paraId="56FC6663" w14:textId="77777777" w:rsidR="00F762D5" w:rsidRPr="00BF2B73" w:rsidRDefault="00000000">
      <w:pPr>
        <w:pStyle w:val="Heading3"/>
        <w:rPr>
          <w:color w:val="0D0D0D" w:themeColor="text1" w:themeTint="F2"/>
        </w:rPr>
      </w:pPr>
      <w:r w:rsidRPr="00BF2B73">
        <w:rPr>
          <w:color w:val="0D0D0D" w:themeColor="text1" w:themeTint="F2"/>
        </w:rPr>
        <w:t>Customer Support</w:t>
      </w:r>
    </w:p>
    <w:p w14:paraId="2BF0B99C" w14:textId="77777777" w:rsidR="00F762D5" w:rsidRDefault="00000000">
      <w:pPr>
        <w:pStyle w:val="ListBullet"/>
      </w:pPr>
      <w:r>
        <w:t>📞 [Support Number]</w:t>
      </w:r>
    </w:p>
    <w:p w14:paraId="4D0D60C0" w14:textId="77777777" w:rsidR="00F762D5" w:rsidRDefault="00000000">
      <w:pPr>
        <w:pStyle w:val="ListBullet"/>
      </w:pPr>
      <w:r>
        <w:t>📧 [Support Email]</w:t>
      </w:r>
    </w:p>
    <w:p w14:paraId="15457FBE" w14:textId="77777777" w:rsidR="00F762D5" w:rsidRDefault="00000000">
      <w:pPr>
        <w:pStyle w:val="ListBullet"/>
      </w:pPr>
      <w:r>
        <w:t>💬 [In-App Chat Support]</w:t>
      </w:r>
    </w:p>
    <w:sectPr w:rsidR="00F762D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58A7D2B"/>
    <w:multiLevelType w:val="multilevel"/>
    <w:tmpl w:val="609C9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B02DE2"/>
    <w:multiLevelType w:val="multilevel"/>
    <w:tmpl w:val="C5029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CD7D18"/>
    <w:multiLevelType w:val="hybridMultilevel"/>
    <w:tmpl w:val="CDEC7B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114312">
    <w:abstractNumId w:val="8"/>
  </w:num>
  <w:num w:numId="2" w16cid:durableId="635380794">
    <w:abstractNumId w:val="6"/>
  </w:num>
  <w:num w:numId="3" w16cid:durableId="329525072">
    <w:abstractNumId w:val="5"/>
  </w:num>
  <w:num w:numId="4" w16cid:durableId="1947150159">
    <w:abstractNumId w:val="4"/>
  </w:num>
  <w:num w:numId="5" w16cid:durableId="2041927947">
    <w:abstractNumId w:val="7"/>
  </w:num>
  <w:num w:numId="6" w16cid:durableId="218177689">
    <w:abstractNumId w:val="3"/>
  </w:num>
  <w:num w:numId="7" w16cid:durableId="132868751">
    <w:abstractNumId w:val="2"/>
  </w:num>
  <w:num w:numId="8" w16cid:durableId="24328741">
    <w:abstractNumId w:val="1"/>
  </w:num>
  <w:num w:numId="9" w16cid:durableId="797065315">
    <w:abstractNumId w:val="0"/>
  </w:num>
  <w:num w:numId="10" w16cid:durableId="381976396">
    <w:abstractNumId w:val="9"/>
  </w:num>
  <w:num w:numId="11" w16cid:durableId="13000102">
    <w:abstractNumId w:val="10"/>
  </w:num>
  <w:num w:numId="12" w16cid:durableId="518540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2378"/>
    <w:rsid w:val="0015074B"/>
    <w:rsid w:val="0029639D"/>
    <w:rsid w:val="00326F90"/>
    <w:rsid w:val="004E525B"/>
    <w:rsid w:val="00514AE1"/>
    <w:rsid w:val="005C784E"/>
    <w:rsid w:val="006B05DE"/>
    <w:rsid w:val="00763582"/>
    <w:rsid w:val="00AA1D8D"/>
    <w:rsid w:val="00AB6971"/>
    <w:rsid w:val="00B47730"/>
    <w:rsid w:val="00BF2B73"/>
    <w:rsid w:val="00C22581"/>
    <w:rsid w:val="00C24EB4"/>
    <w:rsid w:val="00CB0664"/>
    <w:rsid w:val="00F762D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08E8B6"/>
  <w14:defaultImageDpi w14:val="300"/>
  <w15:docId w15:val="{D9FF99A7-9F6F-40AA-BDFF-DD526BE9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890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imroz Khan</cp:lastModifiedBy>
  <cp:revision>6</cp:revision>
  <dcterms:created xsi:type="dcterms:W3CDTF">2013-12-23T23:15:00Z</dcterms:created>
  <dcterms:modified xsi:type="dcterms:W3CDTF">2025-09-10T13:27:00Z</dcterms:modified>
  <cp:category/>
</cp:coreProperties>
</file>